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header+xml" PartName="/word/header.xml"/>
  <Override ContentType="image/png" PartName="/word/media/document_image_rId3.png"/>
  <Override ContentType="image/png" PartName="/word/media/header_image_rId1.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533813" w14:textId="853381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 мектепке дейінгі тәрбие мен оқытудың үлгілік оқу жоспарларын бекіту туралы</w:t>
      </w:r>
    </w:p>
    <w:p>
      <w:pPr>
        <w:spacing w:after="0"/>
        <w:ind w:left="0"/>
        <w:jc w:val="left"/>
      </w:pPr>
      <w:r>
        <w:rPr>
          <w:rFonts w:ascii="Times New Roman"/>
          <w:b w:val="false"/>
          <w:i w:val="false"/>
          <w:color w:val="000000"/>
          <w:sz w:val="28"/>
        </w:rPr>
        <w:t>
			</w:t>
      </w:r>
      <w:r>
        <w:rPr>
          <w:rFonts w:ascii="Times New Roman"/>
          <w:b/>
          <w:i/>
          <w:color w:val="888888"/>
        </w:rPr>
        <w:t>Мұрағаттық версия</w:t>
      </w:r>
      <w:r>
        <w:rPr>
          <w:rFonts w:ascii="Times New Roman"/>
          <w:b w:val="false"/>
          <w:i w:val="false"/>
          <w:color w:val="000000"/>
          <w:sz w:val="28"/>
        </w:rPr>
        <w:t>
					</w:t>
      </w:r>
    </w:p>
    <w:p>
      <w:pPr>
        <w:spacing w:after="0"/>
        <w:ind w:left="0"/>
        <w:jc w:val="both"/>
      </w:pPr>
      <w:r>
        <w:rPr>
          <w:rFonts w:ascii="Times New Roman"/>
          <w:b w:val="false"/>
          <w:i w:val="false"/>
          <w:color w:val="000000"/>
          <w:sz w:val="28"/>
        </w:rPr>
        <w:t>Қазақстан Республикасы Білім және ғылым министрінің 2012 жылғы 20 желтоқсандағы № 557 Бұйрығы. Қазақстан Республикасының Әділет министрлігінде 2013 жылы 17 қаңтарда № 8275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04.12.2015 </w:t>
      </w:r>
      <w:r>
        <w:rPr>
          <w:rFonts w:ascii="Times New Roman"/>
          <w:b w:val="false"/>
          <w:i w:val="false"/>
          <w:color w:val="ff0000"/>
          <w:sz w:val="28"/>
        </w:rPr>
        <w:t>№ 676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xml:space="preserve">
      "Білім туралы" Қазақстан Республикасының 2007 жылғы 27 шілдедегі Заңының 5-бабының </w:t>
      </w:r>
      <w:r>
        <w:rPr>
          <w:rFonts w:ascii="Times New Roman"/>
          <w:b w:val="false"/>
          <w:i w:val="false"/>
          <w:color w:val="000000"/>
          <w:sz w:val="28"/>
        </w:rPr>
        <w:t>6) тармақшасына</w:t>
      </w:r>
      <w:r>
        <w:rPr>
          <w:rFonts w:ascii="Times New Roman"/>
          <w:b w:val="false"/>
          <w:i w:val="false"/>
          <w:color w:val="000000"/>
          <w:sz w:val="28"/>
        </w:rPr>
        <w:t xml:space="preserve"> сәйкес және Қазақстан Республикасы Білім және ғылым министрінің 2018 жылғы 1 қарашадағы № 604 бұйрығымен бекітілген Мектепке дейінгі тәрбие мен оқытудың мемлекеттік жалпыға міндетті </w:t>
      </w:r>
      <w:r>
        <w:rPr>
          <w:rFonts w:ascii="Times New Roman"/>
          <w:b w:val="false"/>
          <w:i w:val="false"/>
          <w:color w:val="000000"/>
          <w:sz w:val="28"/>
        </w:rPr>
        <w:t>стандартын</w:t>
      </w:r>
      <w:r>
        <w:rPr>
          <w:rFonts w:ascii="Times New Roman"/>
          <w:b w:val="false"/>
          <w:i w:val="false"/>
          <w:color w:val="000000"/>
          <w:sz w:val="28"/>
        </w:rPr>
        <w:t xml:space="preserve"> іске асыру мақсатында </w:t>
      </w:r>
      <w:r>
        <w:rPr>
          <w:rFonts w:ascii="Times New Roman"/>
          <w:b/>
          <w:i w:val="false"/>
          <w:color w:val="000000"/>
          <w:sz w:val="28"/>
        </w:rPr>
        <w:t>БҰЙЫРАМЫН: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12.05.2020 </w:t>
      </w:r>
      <w:r>
        <w:rPr>
          <w:rFonts w:ascii="Times New Roman"/>
          <w:b w:val="false"/>
          <w:i w:val="false"/>
          <w:color w:val="000000"/>
          <w:sz w:val="28"/>
        </w:rPr>
        <w:t>№ 195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Мыналар:</w:t>
      </w:r>
    </w:p>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Бөбек жасындағы балаларға арналған мектепке дейінгі тәрбие мен оқытудың үлгілік оқу жоспары;</w:t>
      </w:r>
    </w:p>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Мектеп жасына дейінгі балаларға арналған мектепке дейінгі тәрбие мен оқытудың үлгілік оқу жоспары;</w:t>
      </w:r>
    </w:p>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3-қосымшаға</w:t>
      </w:r>
      <w:r>
        <w:rPr>
          <w:rFonts w:ascii="Times New Roman"/>
          <w:b w:val="false"/>
          <w:i w:val="false"/>
          <w:color w:val="000000"/>
          <w:sz w:val="28"/>
        </w:rPr>
        <w:t xml:space="preserve"> сәйкес Мектепке дейінгі ұйымдағы мектепалды топқа / мектептегі (лицейдегі, гимназиядағы) мектепалды сыныпқа арналған мектепке дейінгі тәрбие мен оқытудың үлгілік оқу жоспары (5 жастағы балалар) бекітілсін.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Оқу-ағарту министрінің 09.09.2022 </w:t>
      </w:r>
      <w:r>
        <w:rPr>
          <w:rFonts w:ascii="Times New Roman"/>
          <w:b w:val="false"/>
          <w:i w:val="false"/>
          <w:color w:val="000000"/>
          <w:sz w:val="28"/>
        </w:rPr>
        <w:t>№ 394</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5" w:id="0"/>
    <w:p>
      <w:pPr>
        <w:spacing w:after="0"/>
        <w:ind w:left="0"/>
        <w:jc w:val="both"/>
      </w:pPr>
      <w:r>
        <w:rPr>
          <w:rFonts w:ascii="Times New Roman"/>
          <w:b w:val="false"/>
          <w:i w:val="false"/>
          <w:color w:val="000000"/>
          <w:sz w:val="28"/>
        </w:rPr>
        <w:t>
      2. Мектепке дейінгі және орта білім департаменті (Ж.А. Жонтаева):</w:t>
      </w:r>
    </w:p>
    <w:bookmarkEnd w:id="0"/>
    <w:bookmarkStart w:name="z6" w:id="1"/>
    <w:p>
      <w:pPr>
        <w:spacing w:after="0"/>
        <w:ind w:left="0"/>
        <w:jc w:val="both"/>
      </w:pPr>
      <w:r>
        <w:rPr>
          <w:rFonts w:ascii="Times New Roman"/>
          <w:b w:val="false"/>
          <w:i w:val="false"/>
          <w:color w:val="000000"/>
          <w:sz w:val="28"/>
        </w:rPr>
        <w:t>
      1) осы бұйрықтың белгіленген тәртіппен Қазақстан Республикасы Әділет министрлігінде мемлекеттік тіркелуін қамтамасыз етсін;</w:t>
      </w:r>
    </w:p>
    <w:bookmarkEnd w:id="1"/>
    <w:bookmarkStart w:name="z7" w:id="2"/>
    <w:p>
      <w:pPr>
        <w:spacing w:after="0"/>
        <w:ind w:left="0"/>
        <w:jc w:val="both"/>
      </w:pPr>
      <w:r>
        <w:rPr>
          <w:rFonts w:ascii="Times New Roman"/>
          <w:b w:val="false"/>
          <w:i w:val="false"/>
          <w:color w:val="000000"/>
          <w:sz w:val="28"/>
        </w:rPr>
        <w:t>
      2) мемлекеттік тіркеуден өткеннен кейін осы бұйрықты бұқаралық ақпарат құралдарында жарияласын.</w:t>
      </w:r>
    </w:p>
    <w:bookmarkEnd w:id="2"/>
    <w:bookmarkStart w:name="z8" w:id="3"/>
    <w:p>
      <w:pPr>
        <w:spacing w:after="0"/>
        <w:ind w:left="0"/>
        <w:jc w:val="both"/>
      </w:pPr>
      <w:r>
        <w:rPr>
          <w:rFonts w:ascii="Times New Roman"/>
          <w:b w:val="false"/>
          <w:i w:val="false"/>
          <w:color w:val="000000"/>
          <w:sz w:val="28"/>
        </w:rPr>
        <w:t>
      3. Осы бұйрықтың орындалуын бақылау вице-министр М.А. Әбеновке жүктелсін.</w:t>
      </w:r>
    </w:p>
    <w:bookmarkEnd w:id="3"/>
    <w:bookmarkStart w:name="z9" w:id="4"/>
    <w:p>
      <w:pPr>
        <w:spacing w:after="0"/>
        <w:ind w:left="0"/>
        <w:jc w:val="both"/>
      </w:pPr>
      <w:r>
        <w:rPr>
          <w:rFonts w:ascii="Times New Roman"/>
          <w:b w:val="false"/>
          <w:i w:val="false"/>
          <w:color w:val="000000"/>
          <w:sz w:val="28"/>
        </w:rPr>
        <w:t>
      4. Осы бұйрық 2013 жылғы 1 қыркүйектен бастап қолданысқа енгізіледі және ресми жариялануға жатады.</w:t>
      </w:r>
    </w:p>
    <w:bookmarkEnd w:id="4"/>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Б. Жұмағұлов</w:t>
            </w:r>
            <w:r>
              <w:rPr>
                <w:rFonts w:ascii="Times New Roman"/>
                <w:b w:val="false"/>
                <w:i w:val="false"/>
                <w:color w:val="000000"/>
                <w:sz w:val="20"/>
              </w:rPr>
              <w:t>
</w:t>
            </w:r>
          </w:p>
        </w:tc>
      </w:tr>
    </w:tbl>
    <w:p>
      <w:pPr>
        <w:spacing w:after="0"/>
        <w:ind w:left="0"/>
        <w:jc w:val="left"/>
      </w:pP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1-қосымша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Бөбек жасындағы балаларға арналған мектепке дейінгі тәрбие мен оқытудың үлгілік оқу жоспары</w:t>
      </w:r>
    </w:p>
    <w:p>
      <w:pPr>
        <w:spacing w:after="0"/>
        <w:ind w:left="0"/>
        <w:jc w:val="both"/>
      </w:pPr>
      <w:r>
        <w:rPr>
          <w:rFonts w:ascii="Times New Roman"/>
          <w:b w:val="false"/>
          <w:i w:val="false"/>
          <w:color w:val="ff0000"/>
          <w:sz w:val="28"/>
        </w:rPr>
        <w:t xml:space="preserve">
      Ескерту. 1-қосымша жаңа редакцияда – ҚР Оқу-ағарту министрінің 09.09.2022 </w:t>
      </w:r>
      <w:r>
        <w:rPr>
          <w:rFonts w:ascii="Times New Roman"/>
          <w:b w:val="false"/>
          <w:i w:val="false"/>
          <w:color w:val="ff0000"/>
          <w:sz w:val="28"/>
        </w:rPr>
        <w:t>№ 394</w:t>
      </w:r>
      <w:r>
        <w:rPr>
          <w:rFonts w:ascii="Times New Roman"/>
          <w:b w:val="false"/>
          <w:i w:val="false"/>
          <w:color w:val="ff0000"/>
          <w:sz w:val="28"/>
        </w:rPr>
        <w:t xml:space="preserve"> (алғашқы ресми жарияланған күнінен бастап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топтары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және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bl>
    <w:p>
      <w:pPr>
        <w:spacing w:after="0"/>
        <w:ind w:left="0"/>
        <w:jc w:val="both"/>
      </w:pPr>
      <w:r>
        <w:rPr>
          <w:rFonts w:ascii="Times New Roman"/>
          <w:b w:val="false"/>
          <w:i w:val="false"/>
          <w:color w:val="000000"/>
          <w:sz w:val="28"/>
        </w:rPr>
        <w:t xml:space="preserve">
      Ескерту: </w:t>
      </w:r>
    </w:p>
    <w:p>
      <w:pPr>
        <w:spacing w:after="0"/>
        <w:ind w:left="0"/>
        <w:jc w:val="both"/>
      </w:pPr>
      <w:r>
        <w:rPr>
          <w:rFonts w:ascii="Times New Roman"/>
          <w:b w:val="false"/>
          <w:i w:val="false"/>
          <w:color w:val="000000"/>
          <w:sz w:val="28"/>
        </w:rPr>
        <w:t xml:space="preserve">
      *Ұйымдастырылған іс-әрекет -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бойынша міндеттерді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 Бөбек жасындағы балалардың жас ерекшеліктерін ескере отырып, күні бойы балалардың физикалық белсенділігіне уақыт бөлінеді.</w:t>
      </w:r>
    </w:p>
    <w:p>
      <w:pPr>
        <w:spacing w:after="0"/>
        <w:ind w:left="0"/>
        <w:jc w:val="both"/>
      </w:pPr>
      <w:r>
        <w:rPr>
          <w:rFonts w:ascii="Times New Roman"/>
          <w:b w:val="false"/>
          <w:i w:val="false"/>
          <w:color w:val="000000"/>
          <w:sz w:val="28"/>
        </w:rPr>
        <w:t>
      *** Балалардың жас ерекшеліктерін ескере отырып, күні бойы ән айтуға, музыка тыңдауға, әндерді жаттатуға, импровизацияға, музыкамен ырғақты қозғалыстарға, шулы балалар аспаптарында ойнауға және музыкалық іс-әрекеттің басқа түрлеріне уақыт бөлінеді.</w:t>
      </w:r>
    </w:p>
    <w:p>
      <w:pPr>
        <w:spacing w:after="0"/>
        <w:ind w:left="0"/>
        <w:jc w:val="both"/>
      </w:pPr>
      <w:r>
        <w:rPr>
          <w:rFonts w:ascii="Times New Roman"/>
          <w:b w:val="false"/>
          <w:i w:val="false"/>
          <w:color w:val="000000"/>
          <w:sz w:val="28"/>
        </w:rPr>
        <w:t>
      **** Арнайы түзетуші іс-әрекет арнайы мектепке дейінгі ұйымдарда, мектепке дейінгі ұйымдардың арнайы топтарында мүмкіндігі шектеулі балалар үшін жүргізіледі.</w:t>
      </w:r>
    </w:p>
    <w:p>
      <w:pPr>
        <w:spacing w:after="0"/>
        <w:ind w:left="0"/>
        <w:jc w:val="both"/>
      </w:pPr>
      <w:r>
        <w:rPr>
          <w:rFonts w:ascii="Times New Roman"/>
          <w:b w:val="false"/>
          <w:i w:val="false"/>
          <w:color w:val="000000"/>
          <w:sz w:val="28"/>
        </w:rPr>
        <w:t>
      Көру қабілетінің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 Арнайы түзетуші іс-әрекетті арнайы педагог (тифлопедагог) түзете қолдауды қажет ететін балалармен шағын топтарда немесе жеке жүргізеді.</w:t>
      </w:r>
    </w:p>
    <w:p>
      <w:pPr>
        <w:spacing w:after="0"/>
        <w:ind w:left="0"/>
        <w:jc w:val="both"/>
      </w:pPr>
      <w:r>
        <w:rPr>
          <w:rFonts w:ascii="Times New Roman"/>
          <w:b w:val="false"/>
          <w:i w:val="false"/>
          <w:color w:val="000000"/>
          <w:sz w:val="28"/>
        </w:rPr>
        <w:t>
      ** Көзі көрмейтін балалармен көру түйсігін дамытудың орнына сезіну және сипап сезуді дамыту бойынша түзету іс-әрекеті жүргізіледі. Нашар көретін және кейіннен соқыр болып қалған балалар мен көру қабілеті бұзылған балалар үшін жанасу мен ұсақ моториканы дамыту бойынша іс-әрекет жоғарыда аталған түзету қызметінің барлық түрлерінде жүргізіледі.</w:t>
      </w:r>
    </w:p>
    <w:p>
      <w:pPr>
        <w:spacing w:after="0"/>
        <w:ind w:left="0"/>
        <w:jc w:val="both"/>
      </w:pPr>
      <w:r>
        <w:rPr>
          <w:rFonts w:ascii="Times New Roman"/>
          <w:b w:val="false"/>
          <w:i w:val="false"/>
          <w:color w:val="000000"/>
          <w:sz w:val="28"/>
        </w:rPr>
        <w:t>
      Есту қабілетінің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арқылы қабылдау мен айтуды қалыптастыруды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****Арнайы түзетуші іс-әрекет ым-ишараға сүйене отырып, ауызша сөйлеуді дамыту құлақ мүкістігінің ауыр дәрежесінде (IV дәрежелі) балалармен жүргізіледі; көркем әдебиетпен таныстыру сюжетті-рөлдік ойынға сүйене отырып жүргізіледі.</w:t>
      </w:r>
    </w:p>
    <w:p>
      <w:pPr>
        <w:spacing w:after="0"/>
        <w:ind w:left="0"/>
        <w:jc w:val="both"/>
      </w:pPr>
      <w:r>
        <w:rPr>
          <w:rFonts w:ascii="Times New Roman"/>
          <w:b w:val="false"/>
          <w:i w:val="false"/>
          <w:color w:val="000000"/>
          <w:sz w:val="28"/>
        </w:rPr>
        <w:t>
      *Арнайы педагог (сурдопедагог) шағын топта немесе түзете қолдауды қажет ететін балалармен жеке-жеке жүргізеді; естімейтін балалар үшін ымдау тілін қалыптастыру бойынша іс-әрекет өткізіледі.</w:t>
      </w:r>
    </w:p>
    <w:p>
      <w:pPr>
        <w:spacing w:after="0"/>
        <w:ind w:left="0"/>
        <w:jc w:val="both"/>
      </w:pPr>
      <w:r>
        <w:rPr>
          <w:rFonts w:ascii="Times New Roman"/>
          <w:b w:val="false"/>
          <w:i w:val="false"/>
          <w:color w:val="000000"/>
          <w:sz w:val="28"/>
        </w:rPr>
        <w:t>
      Тірек-қозғалыс аппаратында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Физикалық қасиеттерді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тәрбиесі (суда немесе құрылықта)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Түзетуді қажет ететін балалармен шағын топтарда арнайы педагогтер (дефектолог, логопед), емдік дене тәрбиесі нұсқаушысы жүргізеді.</w:t>
      </w:r>
    </w:p>
    <w:p>
      <w:pPr>
        <w:spacing w:after="0"/>
        <w:ind w:left="0"/>
        <w:jc w:val="both"/>
      </w:pPr>
      <w:r>
        <w:rPr>
          <w:rFonts w:ascii="Times New Roman"/>
          <w:b w:val="false"/>
          <w:i w:val="false"/>
          <w:color w:val="000000"/>
          <w:sz w:val="28"/>
        </w:rPr>
        <w:t>
      *Түзету жұмысын түзетуді қажет ететін балалармен шағын топтарда арнайы педагогтер (дефектолог, логопед) жүргізеді.</w:t>
      </w:r>
    </w:p>
    <w:p>
      <w:pPr>
        <w:spacing w:after="0"/>
        <w:ind w:left="0"/>
        <w:jc w:val="both"/>
      </w:pPr>
      <w:r>
        <w:rPr>
          <w:rFonts w:ascii="Times New Roman"/>
          <w:b w:val="false"/>
          <w:i w:val="false"/>
          <w:color w:val="000000"/>
          <w:sz w:val="28"/>
        </w:rPr>
        <w:t>
      Сөйлеу тілінің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Дыбыстап айту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*Арнайы педагог (логопед) жаппай немесе шағын топта жүргізеді.</w:t>
      </w:r>
    </w:p>
    <w:p>
      <w:pPr>
        <w:spacing w:after="0"/>
        <w:ind w:left="0"/>
        <w:jc w:val="both"/>
      </w:pPr>
      <w:r>
        <w:rPr>
          <w:rFonts w:ascii="Times New Roman"/>
          <w:b w:val="false"/>
          <w:i w:val="false"/>
          <w:color w:val="000000"/>
          <w:sz w:val="28"/>
        </w:rPr>
        <w:t xml:space="preserve">
      Психикалық дамуы тежелген балалар үшін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іс-әрекетінің кемшіліктерін түзету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және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****Арнайы түзету іс-әрекетін (шағын топтық) арнайы педагог (дефектолог)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Зиятында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Ойынға үйрету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Ойлауды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 Арнайы педагог (дефектолог)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Күрделі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Ымдау, дактильді-жанаспалы сөйлеуді қалыптастыру (көру және есту қабілетінің аралас бұзылуымен)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Символдар, суреттер-заттардың көмегімен коммуникацияны қалыптастыру (сөйлемейтін балалар үшін)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(дыбыстық сөйлеуді меңгеру мүмкіндігі бар балалар үшін)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 және мінез-құлыққа байланысты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Киіну және киімді күту дағдыларын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*Коммуникативтік дағдыларды дамытуда біріктірілген бұзылыстардың түріне байланысты жұмыстың келесі түрлерінің бірі таңдалады: дактильді-байланыс байланыс нысандары; сөйлеудің ойнатқыш/дыбыстық жағы бұзылған жағдайда (церебральды сал ауруы, алалия кезінде) объектілерді-символдарды, суреттерді пайдалануға байланысты коммуникация дағдылары қалыптасады; күрделі бұзылулардың барлық түрлерінде ауызша (дыбыстық) сөйлеуді қалыптастыру және дамыту міндетті болып табылады және оны дефектолог, логопед және тәрбиеші шағын топпен немесе жеке жүргізеді (ауызша (дыбыстық) сөйлеуді қалыптастыру және дамыту мүмкіндігі болмаған жағдайда, коммуникацияның балама түрлерін қалыптастыру жүзеге асырылады).</w:t>
      </w:r>
    </w:p>
    <w:p>
      <w:pPr>
        <w:spacing w:after="0"/>
        <w:ind w:left="0"/>
        <w:jc w:val="both"/>
      </w:pPr>
      <w:r>
        <w:rPr>
          <w:rFonts w:ascii="Times New Roman"/>
          <w:b w:val="false"/>
          <w:i w:val="false"/>
          <w:color w:val="000000"/>
          <w:sz w:val="28"/>
        </w:rPr>
        <w:t>
      Көрудің алғашқы бұзылуы кезінде балаларға арналған "Тифлографика" ұйымдастырылған іс-әрекетте жеңіл дәрежелі көру қабілеті бұзылған балалармен тәрбиеші "сурет салу" іс-әрекетін, ауыр дәрежелі көру қабілеті бұзылған балалармен "Тифлографика" ұйымдастырылған іс-әрекетінде арнайы педагог жұмыс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2-қосымша</w:t>
            </w:r>
          </w:p>
        </w:tc>
      </w:tr>
    </w:tbl>
    <w:p>
      <w:pPr>
        <w:spacing w:after="0"/>
        <w:ind w:left="0"/>
        <w:jc w:val="left"/>
      </w:pPr>
      <w:r>
        <w:rPr>
          <w:rFonts w:ascii="Times New Roman"/>
          <w:b/>
          <w:i w:val="false"/>
          <w:color w:val="000000"/>
        </w:rPr>
        <w:t xml:space="preserve"> Мектеп жасына дейінгі балаларға арналған мектепке дейінгі тәрбие мен оқытудың үлгілік оқу жоспары</w:t>
      </w:r>
    </w:p>
    <w:p>
      <w:pPr>
        <w:spacing w:after="0"/>
        <w:ind w:left="0"/>
        <w:jc w:val="both"/>
      </w:pPr>
      <w:r>
        <w:rPr>
          <w:rFonts w:ascii="Times New Roman"/>
          <w:b w:val="false"/>
          <w:i w:val="false"/>
          <w:color w:val="ff0000"/>
          <w:sz w:val="28"/>
        </w:rPr>
        <w:t xml:space="preserve">
      Ескерту. 2-қосымшамен толықтырылды – ҚР Білім және ғылым министрінің м.а. 10.10.2018 </w:t>
      </w:r>
      <w:r>
        <w:rPr>
          <w:rFonts w:ascii="Times New Roman"/>
          <w:b w:val="false"/>
          <w:i w:val="false"/>
          <w:color w:val="ff0000"/>
          <w:sz w:val="28"/>
        </w:rPr>
        <w:t>№ 556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09.09.2022 </w:t>
      </w:r>
      <w:r>
        <w:rPr>
          <w:rFonts w:ascii="Times New Roman"/>
          <w:b w:val="false"/>
          <w:i w:val="false"/>
          <w:color w:val="ff0000"/>
          <w:sz w:val="28"/>
        </w:rPr>
        <w:t>№ 394</w:t>
      </w:r>
      <w:r>
        <w:rPr>
          <w:rFonts w:ascii="Times New Roman"/>
          <w:b w:val="false"/>
          <w:i w:val="false"/>
          <w:color w:val="ff0000"/>
          <w:sz w:val="28"/>
        </w:rPr>
        <w:t xml:space="preserve"> (алғашқы ресми жарияланған күнінен бастап қолданысқа енгізіледі) бұйрықтарымен.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топтары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және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bl>
    <w:p>
      <w:pPr>
        <w:spacing w:after="0"/>
        <w:ind w:left="0"/>
        <w:jc w:val="both"/>
      </w:pPr>
      <w:r>
        <w:rPr>
          <w:rFonts w:ascii="Times New Roman"/>
          <w:b w:val="false"/>
          <w:i w:val="false"/>
          <w:color w:val="000000"/>
          <w:sz w:val="28"/>
        </w:rPr>
        <w:t xml:space="preserve">
      Ескерту: </w:t>
      </w:r>
    </w:p>
    <w:p>
      <w:pPr>
        <w:spacing w:after="0"/>
        <w:ind w:left="0"/>
        <w:jc w:val="both"/>
      </w:pPr>
      <w:r>
        <w:rPr>
          <w:rFonts w:ascii="Times New Roman"/>
          <w:b w:val="false"/>
          <w:i w:val="false"/>
          <w:color w:val="000000"/>
          <w:sz w:val="28"/>
        </w:rPr>
        <w:t xml:space="preserve">
      * Ұйымдастырылған іс-әрекет -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соның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бойынша міндеттерді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xml:space="preserve">
      ** Мектеп жасына дейінгі балалардың жас ерекшеліктерін ескере отырып, күні бойы балалардың физикалық белсенділігіне уақыт бөлінеді. </w:t>
      </w:r>
    </w:p>
    <w:p>
      <w:pPr>
        <w:spacing w:after="0"/>
        <w:ind w:left="0"/>
        <w:jc w:val="both"/>
      </w:pPr>
      <w:r>
        <w:rPr>
          <w:rFonts w:ascii="Times New Roman"/>
          <w:b w:val="false"/>
          <w:i w:val="false"/>
          <w:color w:val="000000"/>
          <w:sz w:val="28"/>
        </w:rPr>
        <w:t>
      ***Мемлекеттік тілді меңгерту мақсатында күні бойы режимдік сәттерде Үлгілік оқу бағдарламасында айқындалған сөздік минимумды үйрету, түрлі балалар әрекетінде тәрбиеленушілердің ауызекі байланыстырып сөйлеуін дамыту, сондай-ақ қазақ халқының мәдениетімен, салттары мен дәстүрлерімен таныстыру, белсенді сөздікті байыту, сөздік нормаларды, мәдениетті қарым-қатынасты игерту ұсынылады.</w:t>
      </w:r>
    </w:p>
    <w:p>
      <w:pPr>
        <w:spacing w:after="0"/>
        <w:ind w:left="0"/>
        <w:jc w:val="both"/>
      </w:pPr>
      <w:r>
        <w:rPr>
          <w:rFonts w:ascii="Times New Roman"/>
          <w:b w:val="false"/>
          <w:i w:val="false"/>
          <w:color w:val="000000"/>
          <w:sz w:val="28"/>
        </w:rPr>
        <w:t>
      ****Балалардың жас ерекшеліктерін ескере отырып, күні бойы музыканы тыңдау, ән айту, әндерді жаттату, импровизация, ырғақты-музыкалық қимылдар, шулы балалар аспаптарында ойнау және басқа да музыкалық әрекеттерге уақыт бөлінеді.</w:t>
      </w:r>
    </w:p>
    <w:p>
      <w:pPr>
        <w:spacing w:after="0"/>
        <w:ind w:left="0"/>
        <w:jc w:val="both"/>
      </w:pPr>
      <w:r>
        <w:rPr>
          <w:rFonts w:ascii="Times New Roman"/>
          <w:b w:val="false"/>
          <w:i w:val="false"/>
          <w:color w:val="000000"/>
          <w:sz w:val="28"/>
        </w:rPr>
        <w:t>
      ***** Арнайы түзетуші іс-әрекет арнайы мектепке дейінгі ұйымдарда, мектепке дейінгі ұйымдардың арнайы топтарында мүмкіндігі шектеулі балалар үшін жүргізіледі.</w:t>
      </w:r>
    </w:p>
    <w:p>
      <w:pPr>
        <w:spacing w:after="0"/>
        <w:ind w:left="0"/>
        <w:jc w:val="both"/>
      </w:pPr>
      <w:r>
        <w:rPr>
          <w:rFonts w:ascii="Times New Roman"/>
          <w:b w:val="false"/>
          <w:i w:val="false"/>
          <w:color w:val="000000"/>
          <w:sz w:val="28"/>
        </w:rPr>
        <w:t>
      Көру қабілетінің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****Арнайы түзетуші іс-әрекетті арнайы педагог (тифлопедагог) түзете қолдауды қажет ететін балалармен шағын топтарда немесе жеке жүргізеді.</w:t>
      </w:r>
    </w:p>
    <w:p>
      <w:pPr>
        <w:spacing w:after="0"/>
        <w:ind w:left="0"/>
        <w:jc w:val="both"/>
      </w:pPr>
      <w:r>
        <w:rPr>
          <w:rFonts w:ascii="Times New Roman"/>
          <w:b w:val="false"/>
          <w:i w:val="false"/>
          <w:color w:val="000000"/>
          <w:sz w:val="28"/>
        </w:rPr>
        <w:t>
      *Көзі көрмейтін балалармен көру түйсігін дамытудың орнына сезіну және сипап сезуді дамыту бойынша түзетуші іс-әрекет жүргізіледі. Нашар көретін және кейіннен соқыр болып қалған балалар мен көру қабілеті бұзылған балалар үшін жанасу мен ұсақ моториканы дамыту бойынша іс-әрекет жоғарыда аталған түзетуші іс-әрекеттің барлық түрлерінде жүргізіледі.</w:t>
      </w:r>
    </w:p>
    <w:p>
      <w:pPr>
        <w:spacing w:after="0"/>
        <w:ind w:left="0"/>
        <w:jc w:val="both"/>
      </w:pPr>
      <w:r>
        <w:rPr>
          <w:rFonts w:ascii="Times New Roman"/>
          <w:b w:val="false"/>
          <w:i w:val="false"/>
          <w:color w:val="000000"/>
          <w:sz w:val="28"/>
        </w:rPr>
        <w:t>
      Есту қабілетінің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арқылы қабылдау мен айтуды қалыптастыруды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Ауызша сөйлеуді дамыту бойынша іс-әрекет құлақ мүкістігінің ауыр дәрежесі бар (IV дәрежелі) балалармен жүргізіледі.</w:t>
      </w:r>
    </w:p>
    <w:p>
      <w:pPr>
        <w:spacing w:after="0"/>
        <w:ind w:left="0"/>
        <w:jc w:val="both"/>
      </w:pPr>
      <w:r>
        <w:rPr>
          <w:rFonts w:ascii="Times New Roman"/>
          <w:b w:val="false"/>
          <w:i w:val="false"/>
          <w:color w:val="000000"/>
          <w:sz w:val="28"/>
        </w:rPr>
        <w:t>
      Көркем әдебиетпен таныстыру сюжетті-рөлдік ойынға сүйене отырып жүргізіледі.</w:t>
      </w:r>
    </w:p>
    <w:p>
      <w:pPr>
        <w:spacing w:after="0"/>
        <w:ind w:left="0"/>
        <w:jc w:val="both"/>
      </w:pPr>
      <w:r>
        <w:rPr>
          <w:rFonts w:ascii="Times New Roman"/>
          <w:b w:val="false"/>
          <w:i w:val="false"/>
          <w:color w:val="000000"/>
          <w:sz w:val="28"/>
        </w:rPr>
        <w:t>
      *Тіл дамыту бойынша іс-әрекетті арнайы педагог (сурдопедагог) түзете қолдауды қажет ететін балалармен шағын топта немесе жеке жүргізеді.</w:t>
      </w:r>
    </w:p>
    <w:p>
      <w:pPr>
        <w:spacing w:after="0"/>
        <w:ind w:left="0"/>
        <w:jc w:val="both"/>
      </w:pPr>
      <w:r>
        <w:rPr>
          <w:rFonts w:ascii="Times New Roman"/>
          <w:b w:val="false"/>
          <w:i w:val="false"/>
          <w:color w:val="000000"/>
          <w:sz w:val="28"/>
        </w:rPr>
        <w:t>
      Естімейтін балалар үшін ымдау тілін қалыптастыру бойынша іс-әрекет өткізіледі.</w:t>
      </w:r>
    </w:p>
    <w:p>
      <w:pPr>
        <w:spacing w:after="0"/>
        <w:ind w:left="0"/>
        <w:jc w:val="both"/>
      </w:pPr>
      <w:r>
        <w:rPr>
          <w:rFonts w:ascii="Times New Roman"/>
          <w:b w:val="false"/>
          <w:i w:val="false"/>
          <w:color w:val="000000"/>
          <w:sz w:val="28"/>
        </w:rPr>
        <w:t>
      Тірек-қозғалыс аппаратында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қасиеттерін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тәрбиесі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Түзетуді қажет ететін балалармен шағын топтарда арнайы педагогтер (дефектолог, логопед), емдік дене тәрбиесі нұсқаушысы жүргізеді.</w:t>
      </w:r>
    </w:p>
    <w:p>
      <w:pPr>
        <w:spacing w:after="0"/>
        <w:ind w:left="0"/>
        <w:jc w:val="both"/>
      </w:pPr>
      <w:r>
        <w:rPr>
          <w:rFonts w:ascii="Times New Roman"/>
          <w:b w:val="false"/>
          <w:i w:val="false"/>
          <w:color w:val="000000"/>
          <w:sz w:val="28"/>
        </w:rPr>
        <w:t>
      *Түзетуді қажет ететін балалармен шағын топтарда арнайы педагог (дефектолог), жүргізеді.</w:t>
      </w:r>
    </w:p>
    <w:p>
      <w:pPr>
        <w:spacing w:after="0"/>
        <w:ind w:left="0"/>
        <w:jc w:val="both"/>
      </w:pPr>
      <w:r>
        <w:rPr>
          <w:rFonts w:ascii="Times New Roman"/>
          <w:b w:val="false"/>
          <w:i w:val="false"/>
          <w:color w:val="000000"/>
          <w:sz w:val="28"/>
        </w:rPr>
        <w:t>
      Сөйлеу тілінің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Дыбыстап айту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xml:space="preserve">
      Психикалық дамуы тежелген балалар үшін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іс-әрекетінің кемшіліктерін түзету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 және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*****Түзетуді қажет ететін балалармен шағын топтарда арнайы педагог (дефектолог), жүргізеді.</w:t>
      </w:r>
    </w:p>
    <w:p>
      <w:pPr>
        <w:spacing w:after="0"/>
        <w:ind w:left="0"/>
        <w:jc w:val="both"/>
      </w:pPr>
      <w:r>
        <w:rPr>
          <w:rFonts w:ascii="Times New Roman"/>
          <w:b w:val="false"/>
          <w:i w:val="false"/>
          <w:color w:val="000000"/>
          <w:sz w:val="28"/>
        </w:rPr>
        <w:t xml:space="preserve">
      Зиятында бұзылыстары бар балалар үшін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Ойынға үйрету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Ойлауды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*****Арнайы педагог (тифлопедагог)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*Арнайы педагог (дефектолог)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xml:space="preserve">
      Күрделі бұзылыстары бар балалар үшін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Ымдау, дактильді-жанаспалы сөйлеуді қалыптастыру (көру және есту қабілетінің аралас бұзылуымен)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Символдар, суреттер-заттардың көмегімен коммуникацияны қалыптастыру (сөйлемейтін балалар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(дыбыстық сөйлеуді меңгеру мүмкіндігі бар балалар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 және мінез-құлыққа байланысты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Киіну және киімді күту дағдыларын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 еңбегі және басқа жағдайларда мінез-құлыққа байланысты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*Коммуникативтік дағдыларды дамытуда біріктірілген бұзылыстардың түріне байланысты жұмыстың келесі түрлерінің бірі таңдалады: дактильді-байланыс байланыс нысандары; сөйлеудің ойнатқыш/дыбыстық жағы бұзылған жағдайда (церебральды сал ауруы, алалия кезінде) объектілерді-символдарды, суреттерді пайдалануға байланысты коммуникация дағдылары қалыптасады; күрделі бұзылулардың барлық түрлерінде ауызша (дыбыстық) сөйлеуді қалыптастыру және дамыту міндетті болып табылады және оны дефектолог, логопед және тәрбиеші шағын топпен немесе жеке жүргізеді (ауызша (дыбыстық) сөйлеуді қалыптастыру және дамыту мүмкіндігі болмаған жағдайда, коммуникацияның балама түрлерін қалыптастыру жүзеге асырылады).</w:t>
      </w:r>
    </w:p>
    <w:p>
      <w:pPr>
        <w:spacing w:after="0"/>
        <w:ind w:left="0"/>
        <w:jc w:val="both"/>
      </w:pPr>
      <w:r>
        <w:rPr>
          <w:rFonts w:ascii="Times New Roman"/>
          <w:b w:val="false"/>
          <w:i w:val="false"/>
          <w:color w:val="000000"/>
          <w:sz w:val="28"/>
        </w:rPr>
        <w:t>
      Көрудің алғашқы бұзылуы кезінде балаларға арналған "Тифлографика" ұйымдастырылған іс-әрекетте жеңіл дәрежелі көру қабілеті бұзылған балалармен тәрбиеші "сурет салу" іс-әрекетін, ауыр дәрежелі көру қабілеті бұзылған балалармен "Тифлографика" ұйымдастырылған іс-әрекетінде арнайы педагог жұмыс жүргізеді.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w:t>
            </w: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3-қосымша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Мектепке дейінгі ұйымдағы мектепалды топқа / мектептегі (лицейдегі, гимназиядағы) мектепалды сыныпқа арналған мектепке дейінгі тәрбие мен оқытудың үлгілік оқу жоспары (5 жастағы балалар)</w:t>
      </w:r>
    </w:p>
    <w:p>
      <w:pPr>
        <w:spacing w:after="0"/>
        <w:ind w:left="0"/>
        <w:jc w:val="both"/>
      </w:pPr>
      <w:r>
        <w:rPr>
          <w:rFonts w:ascii="Times New Roman"/>
          <w:b w:val="false"/>
          <w:i w:val="false"/>
          <w:color w:val="ff0000"/>
          <w:sz w:val="28"/>
        </w:rPr>
        <w:t xml:space="preserve">
      Ескерту. Бұйрық 3-қосымшамен толықтырылды - ҚР Білім және ғылым министрінің 19.11.2014 </w:t>
      </w:r>
      <w:r>
        <w:rPr>
          <w:rFonts w:ascii="Times New Roman"/>
          <w:b w:val="false"/>
          <w:i w:val="false"/>
          <w:color w:val="ff0000"/>
          <w:sz w:val="28"/>
        </w:rPr>
        <w:t>№ 479</w:t>
      </w:r>
      <w:r>
        <w:rPr>
          <w:rFonts w:ascii="Times New Roman"/>
          <w:b w:val="false"/>
          <w:i w:val="false"/>
          <w:color w:val="ff0000"/>
          <w:sz w:val="28"/>
        </w:rPr>
        <w:t xml:space="preserve"> (алғашқы жарияланған күнінен бастап күнтізбелік он күн өткен соң қолданысққа енгізіледі); жаңа редакцияда – ҚР Оқу-ағарту министрінің 09.09.2022 </w:t>
      </w:r>
      <w:r>
        <w:rPr>
          <w:rFonts w:ascii="Times New Roman"/>
          <w:b w:val="false"/>
          <w:i w:val="false"/>
          <w:color w:val="ff0000"/>
          <w:sz w:val="28"/>
        </w:rPr>
        <w:t>№ 394</w:t>
      </w:r>
      <w:r>
        <w:rPr>
          <w:rFonts w:ascii="Times New Roman"/>
          <w:b w:val="false"/>
          <w:i w:val="false"/>
          <w:color w:val="ff0000"/>
          <w:sz w:val="28"/>
        </w:rPr>
        <w:t xml:space="preserve"> (алғашқы ресми жарияланған күнінен бастап қолданысқа енгізіледі) бұйрықтарымен.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 Балалардың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Аптадағы өткізу жиілігі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Аптадағы нормативтік жүктеме</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іс-әрекеті, танымдық іс-әрекет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іс-әрекет, зерттеу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іс-әрекеті, танымдық іс-әрекет, зерттеу іс-әрекеті, еңбек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1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Шығармашылық іс-әрекет, бейнелеу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сағат</w:t>
            </w:r>
          </w:p>
        </w:tc>
      </w:tr>
    </w:tbl>
    <w:p>
      <w:pPr>
        <w:spacing w:after="0"/>
        <w:ind w:left="0"/>
        <w:jc w:val="both"/>
      </w:pPr>
      <w:r>
        <w:rPr>
          <w:rFonts w:ascii="Times New Roman"/>
          <w:b w:val="false"/>
          <w:i w:val="false"/>
          <w:color w:val="000000"/>
          <w:sz w:val="28"/>
        </w:rPr>
        <w:t xml:space="preserve">
      Ескерту: </w:t>
      </w:r>
    </w:p>
    <w:p>
      <w:pPr>
        <w:spacing w:after="0"/>
        <w:ind w:left="0"/>
        <w:jc w:val="both"/>
      </w:pPr>
      <w:r>
        <w:rPr>
          <w:rFonts w:ascii="Times New Roman"/>
          <w:b w:val="false"/>
          <w:i w:val="false"/>
          <w:color w:val="000000"/>
          <w:sz w:val="28"/>
        </w:rPr>
        <w:t xml:space="preserve">
      *Ұйымдастырылған іс-әрекет -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соның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бойынша міндеттерді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xml:space="preserve">
      **Мектеп жасына дейінгі балалардың жас ерекшеліктерін ескере отырып, күні бойы балалардың физикалық белсенділігіне уақыт бөлінеді. </w:t>
      </w:r>
    </w:p>
    <w:p>
      <w:pPr>
        <w:spacing w:after="0"/>
        <w:ind w:left="0"/>
        <w:jc w:val="both"/>
      </w:pPr>
      <w:r>
        <w:rPr>
          <w:rFonts w:ascii="Times New Roman"/>
          <w:b w:val="false"/>
          <w:i w:val="false"/>
          <w:color w:val="000000"/>
          <w:sz w:val="28"/>
        </w:rPr>
        <w:t>
      ***Мемлекеттік тілді меңгерту мақсатында күні бойы режимдік сәттерде Үлгілік оқу бағдарламасында айқындалған сөздік минимумды үйрету, түрлі балалар әрекетінде тәрбиеленушілердің ауызекі байланыстырып сөйлеуін дамыту, сондай-ақ қазақ халқының мәдениетімен, салттары мен дәстүрлерімен таныстыру, белсенді сөздікті байыту, сөздік нормаларды, мәдениетті қарым-қатынасты игерту ұсынылады.</w:t>
      </w:r>
    </w:p>
    <w:p>
      <w:pPr>
        <w:spacing w:after="0"/>
        <w:ind w:left="0"/>
        <w:jc w:val="both"/>
      </w:pPr>
      <w:r>
        <w:rPr>
          <w:rFonts w:ascii="Times New Roman"/>
          <w:b w:val="false"/>
          <w:i w:val="false"/>
          <w:color w:val="000000"/>
          <w:sz w:val="28"/>
        </w:rPr>
        <w:t>
      ****Балалардың жас ерекшеліктерін ескере отырып, күні бойы музыка тыңдау, ән айту, әндерді жаттату, импровизация, ырғақты-музыкалық қимылдар, шулы балалар аспаптарында ойнау және басқа музыкалық іс-әрекетке уақыт бөлінеді.</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headerReference w:type="default" r:id="rId4"/>
      <w:pgSz w:w="11907" w:h="16839" w:code="9"/>
      <w:pgMar w:top="1440" w:right="1080" w:bottom="1440" w:left="1080"/>
    </w:sectPr>
  </w:body>
</w:document>
</file>

<file path=word/header.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830" w:rsidRDefault="00A02830">
    <w:pPr>
      <w:pStyle w:val="a3"/>
    </w:pPr>
    <w:r>
      <w:rPr>
        <w:noProof/>
      </w:rPr>
      <w:pict>
        <v:rect id="rect1" o:spid="_x0000_s1026" style="position:absolute;         margin-left:.75pt;         margin-top:34.5pt;         width:21pt;         height:700pt;         z-index:251659264;         visibility:visible;         mso-wrap-style:square;         mso-width-percent:0;         mso-height-percent:0;         mso-wrap-distance-left:9pt;         mso-wrap-distance-top:0;         mso-wrap-distance-right:9pt;         mso-wrap-distance-bottom:0;         mso-position-horizontal:absolute;         mso-position-horizontal-relative:text;         mso-position-vertical:absolute;         mso-position-vertical-relative:text;         mso-width-percent:0;         mso-height-percent:0;         mso-width-relative:margin;         mso-height-relative:margin;         v-text-anchor:middle" stroked="f" strokeweight="2pt">
          <v:fill r:id="rId1" o:title="" recolor="t" rotate="t" type="tile"/>
          <w10:wrap type="square"/>
        </v:rect>
      </w:pict>
    </w:r>
  </w:p>
</w:hdr>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header.xml" Type="http://schemas.openxmlformats.org/officeDocument/2006/relationships/header" Id="rId4"/></Relationships>
</file>

<file path=word/_rels/header.xml.rels><?xml version="1.0" encoding="UTF-8" standalone="yes"?><Relationships xmlns="http://schemas.openxmlformats.org/package/2006/relationships"><Relationship Target="media/header_image_rId1.png" Type="http://schemas.openxmlformats.org/officeDocument/2006/relationships/image" Id="rId1"/></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